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40"/>
        </w:rPr>
        <w:t>NOMBRE APELLIDO — CV Básico 2025</w:t>
      </w:r>
    </w:p>
    <w:p>
      <w:pPr>
        <w:jc w:val="center"/>
      </w:pPr>
      <w:r>
        <w:t>Ciudad, País | Teléfono | Email | LinkedIn</w:t>
      </w:r>
    </w:p>
    <w:p>
      <w:pPr>
        <w:jc w:val="center"/>
      </w:pPr>
      <w:r>
        <w:t>—</w:t>
      </w:r>
    </w:p>
    <w:p>
      <w:r>
        <w:rPr>
          <w:b/>
          <w:sz w:val="24"/>
        </w:rPr>
        <w:t>Perfil profesional</w:t>
      </w:r>
    </w:p>
    <w:p>
      <w:r>
        <w:t>Profesional/Estudiante con fortalezas en ________. Busco aportar valor en ________.</w:t>
      </w:r>
    </w:p>
    <w:p/>
    <w:p>
      <w:r>
        <w:rPr>
          <w:b/>
          <w:sz w:val="24"/>
        </w:rPr>
        <w:t>Experiencia laboral</w:t>
      </w:r>
    </w:p>
    <w:p>
      <w:r>
        <w:t>Puesto | Empresa | Ciudad | Año–Año</w:t>
      </w:r>
    </w:p>
    <w:p>
      <w:r>
        <w:t>• Logro medible 1 (ej.: +15% eficiencia).</w:t>
      </w:r>
    </w:p>
    <w:p>
      <w:r>
        <w:t>• Logro medible 2.</w:t>
      </w:r>
    </w:p>
    <w:p/>
    <w:p>
      <w:r>
        <w:rPr>
          <w:b/>
          <w:sz w:val="24"/>
        </w:rPr>
        <w:t>Formación académica</w:t>
      </w:r>
    </w:p>
    <w:p>
      <w:r>
        <w:t>Título | Institución | Año</w:t>
      </w:r>
    </w:p>
    <w:p/>
    <w:p>
      <w:r>
        <w:rPr>
          <w:b/>
          <w:sz w:val="24"/>
        </w:rPr>
        <w:t>Habilidades</w:t>
      </w:r>
    </w:p>
    <w:p>
      <w:r>
        <w:t>Técnicas: Excel, [software].  Blandas: comunicación, trabajo en equipo.</w:t>
      </w:r>
    </w:p>
    <w:p/>
    <w:p>
      <w:r>
        <w:rPr>
          <w:b/>
          <w:sz w:val="24"/>
        </w:rPr>
        <w:t>Certificaciones / Cursos</w:t>
      </w:r>
    </w:p>
    <w:p>
      <w:r>
        <w:t>Certificación | Proveedor | Año</w:t>
      </w:r>
    </w:p>
    <w:p/>
    <w:p>
      <w:r>
        <w:rPr>
          <w:b/>
          <w:sz w:val="24"/>
        </w:rPr>
        <w:t>Referencias</w:t>
      </w:r>
    </w:p>
    <w:p>
      <w:r>
        <w:t>Disponibles a solicitud.</w:t>
      </w:r>
    </w:p>
    <w:p/>
    <w:p>
      <w:r>
        <w:rPr>
          <w:b/>
        </w:rPr>
        <w:t>Consejos para personalizar</w:t>
      </w:r>
    </w:p>
    <w:p>
      <w:r>
        <w:t>• Usa verbos de acción y datos cuantificables.</w:t>
      </w:r>
    </w:p>
    <w:p>
      <w:r>
        <w:t>• Mantén 1 página si es posible.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